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WC / DU</w:t>
            </w:r>
          </w:p>
          <w:p>
            <w:pPr>
              <w:spacing w:before="0" w:after="0" w:line="240" w:lineRule="auto"/>
            </w:pPr>
            <w:r>
              <w:t>Dachgeschoss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42652189" name="b73a6340-9e98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5869918" name="b73a6340-9e98-11f0-bbaa-37835b546fe4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WC / DU</w:t>
            </w:r>
          </w:p>
          <w:p>
            <w:pPr>
              <w:spacing w:before="0" w:after="0" w:line="240" w:lineRule="auto"/>
            </w:pPr>
            <w:r>
              <w:t>Dachgeschoss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08744916" name="3a262a50-9e99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113357" name="3a262a50-9e99-11f0-bbaa-37835b546fe4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WC / DU</w:t>
            </w:r>
          </w:p>
          <w:p>
            <w:pPr>
              <w:spacing w:before="0" w:after="0" w:line="240" w:lineRule="auto"/>
            </w:pPr>
            <w:r>
              <w:t>Dachgeschoss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41619186" name="b778d660-9e99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32740783" name="b778d660-9e99-11f0-bbaa-37835b546fe4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WC / DU</w:t>
            </w:r>
          </w:p>
          <w:p>
            <w:pPr>
              <w:spacing w:before="0" w:after="0" w:line="240" w:lineRule="auto"/>
            </w:pPr>
            <w:r>
              <w:t>Dachgeschoss</w:t>
            </w:r>
          </w:p>
        </w:tc>
        <w:tc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62112509" name="050f5b10-9e9a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16219886" name="050f5b10-9e9a-11f0-bbaa-37835b546fe4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Zimmer</w:t>
            </w:r>
          </w:p>
          <w:p>
            <w:pPr>
              <w:spacing w:before="0" w:after="0" w:line="240" w:lineRule="auto"/>
            </w:pPr>
            <w:r>
              <w:t>Dachgeschoss</w:t>
            </w:r>
          </w:p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21962008" name="433096f0-9e9c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8502200" name="433096f0-9e9c-11f0-bbaa-37835b546fe4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Zimmer</w:t>
            </w:r>
          </w:p>
          <w:p>
            <w:pPr>
              <w:spacing w:before="0" w:after="0" w:line="240" w:lineRule="auto"/>
            </w:pPr>
            <w:r>
              <w:t>Dachgeschoss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Teppich Boden</w:t>
            </w:r>
          </w:p>
        </w:tc>
        <w:tc>
          <w:p>
            <w:pPr>
              <w:spacing w:before="0" w:after="0" w:line="240" w:lineRule="auto"/>
            </w:pPr>
            <w:r>
              <w:t>Teppichkleber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11333705" name="20b6dd60-9e9b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12483571" name="20b6dd60-9e9b-11f0-bbaa-37835b546fe4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Zimmer</w:t>
            </w:r>
          </w:p>
          <w:p>
            <w:pPr>
              <w:spacing w:before="0" w:after="0" w:line="240" w:lineRule="auto"/>
            </w:pPr>
            <w:r>
              <w:t>Dachgeschoss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23168127" name="ee565480-9e9b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8121147" name="ee565480-9e9b-11f0-bbaa-37835b546fe4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/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Gang</w:t>
            </w:r>
          </w:p>
          <w:p>
            <w:pPr>
              <w:spacing w:before="0" w:after="0" w:line="240" w:lineRule="auto"/>
            </w:pPr>
            <w:r>
              <w:t>Dachgeschoss</w:t>
            </w:r>
          </w:p>
          <w:p>
            <w:pPr>
              <w:spacing w:before="0" w:after="0" w:line="240" w:lineRule="auto"/>
            </w:pPr>
            <w:r>
              <w:t>Sockelleiste Boden</w:t>
            </w:r>
          </w:p>
        </w:tc>
        <w:tc>
          <w:p>
            <w:pPr>
              <w:spacing w:before="0" w:after="0" w:line="240" w:lineRule="auto"/>
            </w:pPr>
            <w:r>
              <w:t>Sockelleiste</w:t>
            </w:r>
          </w:p>
        </w:tc>
        <w:tc>
          <w:p>
            <w:pPr>
              <w:spacing w:before="0" w:after="0" w:line="240" w:lineRule="auto"/>
            </w:pPr>
            <w:r>
              <w:t>Fliesenkleber Sockelleiste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47630916" name="5c1cc9d0-9e9d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7410130" name="5c1cc9d0-9e9d-11f0-bbaa-37835b546fe4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Dach</w:t>
            </w:r>
          </w:p>
          <w:p>
            <w:pPr>
              <w:spacing w:before="0" w:after="0" w:line="240" w:lineRule="auto"/>
            </w:pPr>
            <w:r>
              <w:t>Unterdach</w:t>
            </w:r>
          </w:p>
          <w:p>
            <w:pPr>
              <w:spacing w:before="0" w:after="0" w:line="240" w:lineRule="auto"/>
            </w:pPr>
            <w:r>
              <w:t>Dachpappe</w:t>
            </w:r>
          </w:p>
        </w:tc>
        <w:tc>
          <w:p>
            <w:pPr>
              <w:spacing w:before="0" w:after="0" w:line="240" w:lineRule="auto"/>
            </w:pPr>
            <w:r>
              <w:t>Unterdach</w:t>
            </w:r>
          </w:p>
        </w:tc>
        <w:tc>
          <w:p>
            <w:pPr>
              <w:spacing w:before="0" w:after="0" w:line="240" w:lineRule="auto"/>
            </w:pPr>
            <w:r>
              <w:t>Dachpappe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96888364" name="70a04b60-9e9e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4130191" name="70a04b60-9e9e-11f0-bbaa-37835b546fe4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Dach</w:t>
            </w:r>
          </w:p>
          <w:p>
            <w:pPr>
              <w:spacing w:before="0" w:after="0" w:line="240" w:lineRule="auto"/>
            </w:pPr>
            <w:r>
              <w:t>Unterdach</w:t>
            </w:r>
          </w:p>
          <w:p>
            <w:pPr>
              <w:spacing w:before="0" w:after="0" w:line="240" w:lineRule="auto"/>
            </w:pPr>
            <w:r>
              <w:t>Dachpappe</w:t>
            </w:r>
          </w:p>
        </w:tc>
        <w:tc>
          <w:p>
            <w:pPr>
              <w:spacing w:before="0" w:after="0" w:line="240" w:lineRule="auto"/>
            </w:pPr>
            <w:r>
              <w:t>Unterdach</w:t>
            </w:r>
          </w:p>
        </w:tc>
        <w:tc>
          <w:p>
            <w:pPr>
              <w:spacing w:before="0" w:after="0" w:line="240" w:lineRule="auto"/>
            </w:pPr>
            <w:r>
              <w:t>Dachpappe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687866" name="cc838c80-9e9e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28254298" name="cc838c80-9e9e-11f0-bbaa-37835b546fe4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PAK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Estrich</w:t>
            </w:r>
          </w:p>
          <w:p>
            <w:pPr>
              <w:spacing w:before="0" w:after="0" w:line="240" w:lineRule="auto"/>
            </w:pPr>
            <w:r>
              <w:t>Dachgeschoss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Spagettiplatten</w:t>
            </w:r>
          </w:p>
        </w:tc>
        <w:tc>
          <w:p>
            <w:pPr>
              <w:spacing w:before="0" w:after="0" w:line="240" w:lineRule="auto"/>
            </w:pPr>
            <w:r>
              <w:t>Holzzement Platten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14646926" name="58b5bf20-9e9f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3820689" name="58b5bf20-9e9f-11f0-bbaa-37835b546fe4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Estrich</w:t>
            </w:r>
          </w:p>
          <w:p>
            <w:pPr>
              <w:spacing w:before="0" w:after="0" w:line="240" w:lineRule="auto"/>
            </w:pPr>
            <w:r>
              <w:t>Dachgeschoss</w:t>
            </w:r>
          </w:p>
          <w:p>
            <w:pPr>
              <w:spacing w:before="0" w:after="0" w:line="240" w:lineRule="auto"/>
            </w:pPr>
            <w:r>
              <w:t>alle Stockwerke</w:t>
            </w:r>
          </w:p>
        </w:tc>
        <w:tc>
          <w:p>
            <w:pPr>
              <w:spacing w:before="0" w:after="0" w:line="240" w:lineRule="auto"/>
            </w:pPr>
            <w:r>
              <w:t>FZ Rohr</w:t>
            </w:r>
          </w:p>
        </w:tc>
        <w:tc>
          <w:p>
            <w:pPr>
              <w:spacing w:before="0" w:after="0" w:line="240" w:lineRule="auto"/>
            </w:pPr>
            <w:r>
              <w:t>Fallrohr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83579089" name="fa00a3e0-9e9f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17868077" name="fa00a3e0-9e9f-11f0-bbaa-37835b546fe4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Farbanstrich</w:t>
            </w:r>
          </w:p>
        </w:tc>
        <w:tc>
          <w:p>
            <w:pPr>
              <w:spacing w:before="0" w:after="0" w:line="240" w:lineRule="auto"/>
            </w:pPr>
            <w:r>
              <w:t>Heizkörper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35479279" name="b44b6000-9ea0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93062697" name="b44b6000-9ea0-11f0-bbaa-37835b546fe4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schwermettall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7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518</w:t>
          </w:r>
        </w:p>
        <w:p>
          <w:pPr>
            <w:spacing w:before="0" w:after="0"/>
          </w:pPr>
          <w:r>
            <w:t>DN 518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footer.xml" Type="http://schemas.openxmlformats.org/officeDocument/2006/relationships/footer" Id="rId1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